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Oyster HR - Recruitment Campaign Ads Specialist</w:t>
      </w:r>
    </w:p>
    <w:p>
      <w:r>
        <w:t>This document outlines responsibilities and guidelines for the Recruitment Campaign Ads Specialist role at Oyster HR.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